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42D00" w14:textId="77777777" w:rsidR="002D03ED" w:rsidRPr="008C3E92" w:rsidRDefault="002D03ED" w:rsidP="002D03ED">
      <w:pPr>
        <w:suppressAutoHyphens/>
        <w:spacing w:after="140" w:line="276" w:lineRule="auto"/>
        <w:jc w:val="right"/>
        <w:textAlignment w:val="baseline"/>
        <w:rPr>
          <w:rFonts w:ascii="Cambria" w:eastAsia="Cambria" w:hAnsi="Cambria" w:cs="Cambria"/>
          <w:lang w:eastAsia="zh-CN" w:bidi="hi-IN"/>
          <w14:ligatures w14:val="none"/>
        </w:rPr>
      </w:pPr>
      <w:r w:rsidRPr="008C3E92">
        <w:rPr>
          <w:rFonts w:ascii="Calibri" w:eastAsia="Calibri" w:hAnsi="Calibri" w:cs="Times New Roman"/>
          <w:noProof/>
          <w14:ligatures w14:val="none"/>
        </w:rPr>
        <w:drawing>
          <wp:inline distT="0" distB="0" distL="0" distR="0" wp14:anchorId="739C1C6C" wp14:editId="46FB3F57">
            <wp:extent cx="5762625" cy="647700"/>
            <wp:effectExtent l="0" t="0" r="9525" b="0"/>
            <wp:docPr id="1088808179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F2D12" w14:textId="77777777" w:rsidR="002D03ED" w:rsidRPr="008C3E92" w:rsidRDefault="002D03ED" w:rsidP="002D03ED">
      <w:pPr>
        <w:suppressAutoHyphens/>
        <w:spacing w:after="140" w:line="276" w:lineRule="auto"/>
        <w:jc w:val="right"/>
        <w:textAlignment w:val="baseline"/>
        <w:rPr>
          <w:rFonts w:ascii="Liberation Serif" w:eastAsia="NSimSun" w:hAnsi="Liberation Serif" w:cs="Arial"/>
          <w:lang w:eastAsia="zh-CN" w:bidi="hi-IN"/>
          <w14:ligatures w14:val="none"/>
        </w:rPr>
      </w:pPr>
      <w:r w:rsidRPr="008C3E92">
        <w:rPr>
          <w:rFonts w:ascii="Cambria" w:eastAsia="Cambria" w:hAnsi="Cambria" w:cs="Cambria"/>
          <w:lang w:eastAsia="zh-CN" w:bidi="hi-IN"/>
          <w14:ligatures w14:val="none"/>
        </w:rPr>
        <w:t xml:space="preserve">         </w:t>
      </w:r>
      <w:r w:rsidRPr="008C3E92">
        <w:rPr>
          <w:rFonts w:ascii="Cambria" w:eastAsia="NSimSun" w:hAnsi="Cambria" w:cs="Cambria"/>
          <w:lang w:eastAsia="zh-CN" w:bidi="hi-IN"/>
          <w14:ligatures w14:val="none"/>
        </w:rPr>
        <w:t>Załącznik nr 1 do SWZ</w:t>
      </w:r>
    </w:p>
    <w:tbl>
      <w:tblPr>
        <w:tblW w:w="0" w:type="auto"/>
        <w:tblInd w:w="-10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56"/>
      </w:tblGrid>
      <w:tr w:rsidR="002D03ED" w:rsidRPr="008C3E92" w14:paraId="5357591A" w14:textId="77777777" w:rsidTr="00ED0223">
        <w:trPr>
          <w:trHeight w:val="775"/>
        </w:trPr>
        <w:tc>
          <w:tcPr>
            <w:tcW w:w="10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6250DDBC" w14:textId="77777777" w:rsidR="002D03ED" w:rsidRPr="008C3E92" w:rsidRDefault="002D03ED" w:rsidP="00ED0223">
            <w:pPr>
              <w:suppressAutoHyphens/>
              <w:spacing w:after="4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 xml:space="preserve">FORMULARZ OFERTOWY – nr sprawy </w:t>
            </w:r>
            <w:r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54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/PN/2025</w:t>
            </w:r>
          </w:p>
        </w:tc>
      </w:tr>
      <w:tr w:rsidR="002D03ED" w:rsidRPr="008C3E92" w14:paraId="5541B616" w14:textId="77777777" w:rsidTr="00ED0223">
        <w:trPr>
          <w:trHeight w:val="2404"/>
        </w:trPr>
        <w:tc>
          <w:tcPr>
            <w:tcW w:w="10656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14:paraId="5902122F" w14:textId="77777777" w:rsidR="002D03ED" w:rsidRPr="008C3E92" w:rsidRDefault="002D03ED" w:rsidP="00ED0223">
            <w:pPr>
              <w:suppressAutoHyphens/>
              <w:spacing w:after="4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OFERTA</w:t>
            </w:r>
          </w:p>
          <w:p w14:paraId="3F8089D0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 xml:space="preserve">                              Mazowieckie Centrum Leczenia Chorób Płuc i Gruźlicy</w:t>
            </w:r>
          </w:p>
          <w:p w14:paraId="4133CA40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 xml:space="preserve">                                                               ul. Narutowicza 80</w:t>
            </w:r>
            <w:r w:rsidRPr="008C3E92"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  <w:t xml:space="preserve"> </w:t>
            </w: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05-400 Otwock</w:t>
            </w:r>
          </w:p>
          <w:p w14:paraId="7AE2E358" w14:textId="77777777" w:rsidR="002D03ED" w:rsidRPr="008C3E92" w:rsidRDefault="002D03ED" w:rsidP="00ED0223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Cambria" w:eastAsia="NSimSun" w:hAnsi="Cambria" w:cs="Cambria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W postępowaniu o udzielenie zamówienia publicznego prowadzonego w trybie przetargu nieograniczonego zgodnie z ustawą z dnia 11 września 2019r  r. Prawo zamówień publicznych na </w:t>
            </w:r>
          </w:p>
          <w:p w14:paraId="6D38AEF6" w14:textId="77777777" w:rsidR="002D03ED" w:rsidRPr="008C3E92" w:rsidRDefault="002D03ED" w:rsidP="00ED0223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Times New Roman" w:eastAsia="Tahoma" w:hAnsi="Times New Roman" w:cs="Times New Roman"/>
                <w:b/>
                <w:bCs/>
                <w:color w:val="000000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 xml:space="preserve"> </w:t>
            </w:r>
            <w:r w:rsidRPr="008C3E92">
              <w:rPr>
                <w:rFonts w:ascii="Cambria" w:eastAsia="Calibri" w:hAnsi="Cambria" w:cs="Times New Roman"/>
                <w:b/>
                <w:bCs/>
                <w:color w:val="000000"/>
                <w:kern w:val="0"/>
                <w14:ligatures w14:val="none"/>
              </w:rPr>
              <w:t xml:space="preserve"> „</w:t>
            </w:r>
            <w:r w:rsidRPr="008C3E92">
              <w:rPr>
                <w:rFonts w:ascii="Times New Roman" w:eastAsia="Tahoma" w:hAnsi="Times New Roman" w:cs="Times New Roman"/>
                <w:b/>
                <w:bCs/>
                <w:color w:val="000000"/>
              </w:rPr>
              <w:t xml:space="preserve">Dostawa i montaż wyposażenia medycznego i wyposażenia socjalno-bytowego i administracyjnego do Pawilonu A </w:t>
            </w:r>
          </w:p>
          <w:p w14:paraId="329D0748" w14:textId="77777777" w:rsidR="002D03ED" w:rsidRPr="008C3E92" w:rsidRDefault="002D03ED" w:rsidP="00ED0223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Cs/>
                <w:lang w:eastAsia="zh-CN" w:bidi="hi-IN"/>
                <w14:ligatures w14:val="none"/>
              </w:rPr>
            </w:pPr>
            <w:r w:rsidRPr="008C3E92">
              <w:rPr>
                <w:rFonts w:ascii="Times New Roman" w:eastAsia="Tahoma" w:hAnsi="Times New Roman" w:cs="Times New Roman"/>
                <w:color w:val="000000"/>
                <w:lang w:eastAsia="zh-CN" w:bidi="hi-IN"/>
                <w14:ligatures w14:val="none"/>
              </w:rPr>
              <w:t xml:space="preserve">w ramach przedsięwzięcia </w:t>
            </w:r>
            <w:r w:rsidRPr="008C3E92">
              <w:rPr>
                <w:rFonts w:ascii="Times New Roman" w:eastAsia="NSimSun" w:hAnsi="Times New Roman" w:cs="Times New Roman"/>
                <w:b/>
                <w:lang w:eastAsia="zh-CN" w:bidi="hi-IN"/>
                <w14:ligatures w14:val="none"/>
              </w:rPr>
              <w:t xml:space="preserve">Modernizacja, przebudowa i adaptacja infrastruktury szpitalnej wraz z zakupem wyposażenia w celu poprawy efektywności, jakości i dostępności do szybkiej diagnostyki i leczenia onkologicznego w </w:t>
            </w:r>
            <w:proofErr w:type="spellStart"/>
            <w:r w:rsidRPr="008C3E92">
              <w:rPr>
                <w:rFonts w:ascii="Times New Roman" w:eastAsia="NSimSun" w:hAnsi="Times New Roman" w:cs="Times New Roman"/>
                <w:b/>
                <w:lang w:eastAsia="zh-CN" w:bidi="hi-IN"/>
                <w14:ligatures w14:val="none"/>
              </w:rPr>
              <w:t>MCLChPiG</w:t>
            </w:r>
            <w:proofErr w:type="spellEnd"/>
            <w:r w:rsidRPr="008C3E92">
              <w:rPr>
                <w:rFonts w:ascii="Times New Roman" w:eastAsia="NSimSun" w:hAnsi="Times New Roman" w:cs="Times New Roman"/>
                <w:b/>
                <w:lang w:eastAsia="zh-CN" w:bidi="hi-IN"/>
                <w14:ligatures w14:val="none"/>
              </w:rPr>
              <w:t xml:space="preserve"> w Otwocku </w:t>
            </w:r>
          </w:p>
          <w:p w14:paraId="4D2D2EFF" w14:textId="77777777" w:rsidR="002D03ED" w:rsidRPr="008C3E92" w:rsidRDefault="002D03ED" w:rsidP="00ED0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8C3E92">
              <w:rPr>
                <w:rFonts w:ascii="Cambria" w:eastAsia="Calibri" w:hAnsi="Cambria" w:cs="Times New Roman"/>
                <w:kern w:val="0"/>
                <w14:ligatures w14:val="none"/>
              </w:rPr>
              <w:t xml:space="preserve">        </w:t>
            </w:r>
            <w:r w:rsidRPr="008C3E92">
              <w:rPr>
                <w:rFonts w:ascii="Cambria" w:eastAsia="Calibri" w:hAnsi="Cambria" w:cs="Times New Roman"/>
                <w:i/>
                <w:iCs/>
                <w:kern w:val="0"/>
                <w:sz w:val="20"/>
                <w:szCs w:val="20"/>
                <w14:ligatures w14:val="none"/>
              </w:rPr>
              <w:t xml:space="preserve">prowadzonego w ramach Krajowego Planu Odbudowy i Zwiększenia Odporności (KPO) </w:t>
            </w:r>
          </w:p>
          <w:p w14:paraId="5970BE4F" w14:textId="77777777" w:rsidR="002D03ED" w:rsidRPr="008C3E92" w:rsidRDefault="002D03ED" w:rsidP="00ED0223">
            <w:pPr>
              <w:rPr>
                <w:rFonts w:ascii="Cambria" w:eastAsia="Calibri" w:hAnsi="Cambria" w:cs="Times New Roman"/>
                <w:i/>
                <w:iCs/>
                <w:sz w:val="20"/>
                <w:szCs w:val="20"/>
                <w14:ligatures w14:val="none"/>
              </w:rPr>
            </w:pPr>
            <w:r w:rsidRPr="008C3E92">
              <w:rPr>
                <w:rFonts w:ascii="Cambria" w:eastAsia="Calibri" w:hAnsi="Cambria" w:cs="Times New Roman"/>
                <w:i/>
                <w:iCs/>
                <w:sz w:val="20"/>
                <w:szCs w:val="20"/>
                <w14:ligatures w14:val="none"/>
              </w:rPr>
              <w:t>Komponent D:”Efektywność, dostępność i jakość systemu ochrony zdrowia” będący elementem Inwestycji  Inwestycja D111”Rozwój i modernizacja infrastruktury centrów opieki wysokospecjalistycznej i innych podmiotów leczniczych”</w:t>
            </w:r>
          </w:p>
        </w:tc>
      </w:tr>
      <w:tr w:rsidR="002D03ED" w:rsidRPr="008C3E92" w14:paraId="26D1912B" w14:textId="77777777" w:rsidTr="00ED0223">
        <w:trPr>
          <w:trHeight w:val="132"/>
        </w:trPr>
        <w:tc>
          <w:tcPr>
            <w:tcW w:w="10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F35E94" w14:textId="77777777" w:rsidR="002D03ED" w:rsidRPr="008C3E92" w:rsidRDefault="002D03ED" w:rsidP="00ED0223">
            <w:pPr>
              <w:tabs>
                <w:tab w:val="left" w:pos="5415"/>
              </w:tabs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A. DANE WYKONAWCY:</w:t>
            </w:r>
          </w:p>
          <w:p w14:paraId="178045E2" w14:textId="77777777" w:rsidR="002D03ED" w:rsidRPr="008C3E92" w:rsidRDefault="002D03ED" w:rsidP="00ED0223">
            <w:pPr>
              <w:suppressAutoHyphens/>
              <w:spacing w:after="40" w:line="240" w:lineRule="auto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Osoba upoważniona do reprezentacji Wykonawcy/ów i podpisująca ofertę:</w:t>
            </w:r>
          </w:p>
          <w:p w14:paraId="2F05BB15" w14:textId="77777777" w:rsidR="002D03ED" w:rsidRPr="008C3E92" w:rsidRDefault="002D03ED" w:rsidP="00ED0223">
            <w:pPr>
              <w:suppressAutoHyphens/>
              <w:spacing w:after="40" w:line="240" w:lineRule="auto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Calibri" w:hAnsi="Cambria" w:cs="Cambria"/>
                <w:b/>
                <w:lang w:eastAsia="zh-CN" w:bidi="hi-IN"/>
                <w14:ligatures w14:val="none"/>
              </w:rPr>
              <w:t>…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...................................................................................................………………..…………………………………………………..</w:t>
            </w:r>
          </w:p>
          <w:p w14:paraId="09E6CF27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Cambria" w:eastAsia="NSimSun" w:hAnsi="Cambria" w:cs="Cambria"/>
                <w:lang w:eastAsia="zh-CN" w:bidi="hi-IN"/>
                <w14:ligatures w14:val="none"/>
              </w:rPr>
            </w:pPr>
          </w:p>
          <w:p w14:paraId="76A5B952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Wykonawca/Wykonawcy: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……………..……………..………………………………………….……….…………….……………...…</w:t>
            </w:r>
          </w:p>
          <w:p w14:paraId="4EC37ACB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</w:pPr>
          </w:p>
          <w:p w14:paraId="3C4AAF43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Adres: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………………………………………………………………………………………………………..……..……..……..…...</w:t>
            </w:r>
            <w:r w:rsidRPr="008C3E92">
              <w:rPr>
                <w:rFonts w:ascii="Cambria" w:eastAsia="NSimSun" w:hAnsi="Cambria" w:cs="Cambria"/>
                <w:b/>
                <w:vanish/>
                <w:lang w:eastAsia="zh-CN" w:bidi="hi-IN"/>
                <w14:ligatures w14:val="none"/>
              </w:rPr>
              <w:t xml:space="preserve"> …….………………………………wa na Wykonawcyania,ac rozwojowych (Dz. owych na inwestycje w zakresie dużej infrastrukt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.…………</w:t>
            </w:r>
          </w:p>
          <w:p w14:paraId="18327E4D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</w:pPr>
          </w:p>
          <w:p w14:paraId="64240518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Osoba odpowiedzialna za kontakty z Zamawiającym: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.……………………………...............................……………....</w:t>
            </w:r>
          </w:p>
          <w:p w14:paraId="54E4619A" w14:textId="77777777" w:rsidR="002D03ED" w:rsidRPr="008C3E92" w:rsidRDefault="002D03ED" w:rsidP="00ED0223">
            <w:pPr>
              <w:suppressAutoHyphens/>
              <w:spacing w:after="40" w:line="240" w:lineRule="auto"/>
              <w:jc w:val="both"/>
              <w:textAlignment w:val="baseline"/>
              <w:rPr>
                <w:rFonts w:ascii="Cambria" w:eastAsia="NSimSun" w:hAnsi="Cambria" w:cs="Cambria"/>
                <w:lang w:eastAsia="zh-CN" w:bidi="hi-IN"/>
                <w14:ligatures w14:val="none"/>
              </w:rPr>
            </w:pPr>
          </w:p>
          <w:p w14:paraId="588142C3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 xml:space="preserve">Dane teleadresowe na które należy przekazywać korespondencję związaną z niniejszym postępowaniem: telefon 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 xml:space="preserve">……………………………………………………………… </w:t>
            </w: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e-mail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………………….........................</w:t>
            </w:r>
            <w:r w:rsidRPr="008C3E92">
              <w:rPr>
                <w:rFonts w:ascii="Cambria" w:eastAsia="NSimSun" w:hAnsi="Cambria" w:cs="Cambria"/>
                <w:b/>
                <w:vanish/>
                <w:lang w:eastAsia="zh-CN" w:bidi="hi-IN"/>
                <w14:ligatures w14:val="none"/>
              </w:rPr>
              <w:t xml:space="preserve">………………………………………………ji o </w:t>
            </w:r>
          </w:p>
          <w:p w14:paraId="71EB094E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Cambria" w:eastAsia="NSimSun" w:hAnsi="Cambria" w:cs="Cambria"/>
                <w:lang w:eastAsia="zh-CN" w:bidi="hi-IN"/>
                <w14:ligatures w14:val="none"/>
              </w:rPr>
            </w:pPr>
          </w:p>
          <w:p w14:paraId="60D0E6B3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Adres do korespondencji (jeżeli inny niż adres siedziby):</w:t>
            </w:r>
          </w:p>
          <w:p w14:paraId="492F5A7C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Calibri" w:hAnsi="Cambria" w:cs="Cambria"/>
                <w:b/>
                <w:lang w:eastAsia="zh-CN" w:bidi="hi-IN"/>
                <w14:ligatures w14:val="none"/>
              </w:rPr>
              <w:t>………………………………………………………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.………………………..…………………………………………………………………</w:t>
            </w:r>
          </w:p>
          <w:p w14:paraId="38AF31BF" w14:textId="77777777" w:rsidR="002D03ED" w:rsidRPr="008C3E92" w:rsidRDefault="002D03ED" w:rsidP="002D03ED">
            <w:pPr>
              <w:numPr>
                <w:ilvl w:val="0"/>
                <w:numId w:val="6"/>
              </w:num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ŁĄCZNA CENA OFERTOWA :</w:t>
            </w:r>
          </w:p>
          <w:p w14:paraId="3414390A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Cambria" w:eastAsia="Calibri" w:hAnsi="Cambria" w:cs="Cambria"/>
                <w:b/>
                <w:lang w:eastAsia="zh-CN" w:bidi="hi-IN"/>
                <w14:ligatures w14:val="none"/>
              </w:rPr>
            </w:pPr>
            <w:r w:rsidRPr="008C3E92">
              <w:rPr>
                <w:rFonts w:ascii="Cambria" w:eastAsia="Calibri" w:hAnsi="Cambria" w:cs="Cambria"/>
                <w:b/>
                <w:lang w:eastAsia="zh-CN" w:bidi="hi-IN"/>
                <w14:ligatures w14:val="none"/>
              </w:rPr>
              <w:t>Niniejszym oferuję realizację przedmiotu zamówienia za :</w:t>
            </w:r>
          </w:p>
          <w:p w14:paraId="06DD0782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Cambria" w:eastAsia="Calibri" w:hAnsi="Cambria" w:cs="Times New Roman"/>
                <w:b/>
                <w:bCs/>
                <w:color w:val="000000"/>
                <w:kern w:val="0"/>
                <w14:ligatures w14:val="none"/>
              </w:rPr>
            </w:pPr>
          </w:p>
          <w:p w14:paraId="6875B5A7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Cambria" w:eastAsia="Calibri" w:hAnsi="Cambria" w:cs="Cambria"/>
                <w:b/>
                <w:lang w:eastAsia="zh-CN" w:bidi="hi-IN"/>
                <w14:ligatures w14:val="none"/>
              </w:rPr>
            </w:pPr>
            <w:r w:rsidRPr="008C3E92">
              <w:rPr>
                <w:rFonts w:ascii="Cambria" w:eastAsia="Calibri" w:hAnsi="Cambria" w:cs="Cambria"/>
                <w:b/>
                <w:lang w:eastAsia="zh-CN" w:bidi="hi-IN"/>
                <w14:ligatures w14:val="none"/>
              </w:rPr>
              <w:t>netto :  …............/ słownie: ….........+ podatek VAT ….........../ słownie: …...... ,co stanowi wartość oferty brutto :  …................./ słownie………..</w:t>
            </w:r>
          </w:p>
          <w:p w14:paraId="06C6C70D" w14:textId="77777777" w:rsidR="002D03ED" w:rsidRPr="008C3E92" w:rsidRDefault="002D03ED" w:rsidP="00ED0223">
            <w:pPr>
              <w:suppressAutoHyphens/>
              <w:spacing w:after="40" w:line="240" w:lineRule="auto"/>
              <w:contextualSpacing/>
              <w:textAlignment w:val="baseline"/>
              <w:rPr>
                <w:rFonts w:ascii="Liberation Serif" w:eastAsia="NSimSun" w:hAnsi="Liberation Serif" w:cs="Arial"/>
                <w:b/>
                <w:bCs/>
                <w:lang w:eastAsia="zh-CN" w:bidi="hi-IN"/>
                <w14:ligatures w14:val="none"/>
              </w:rPr>
            </w:pPr>
          </w:p>
          <w:p w14:paraId="12CEE91C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Cambria" w:eastAsia="Calibri" w:hAnsi="Cambria" w:cs="Cambria"/>
                <w:b/>
                <w:lang w:eastAsia="zh-CN" w:bidi="hi-IN"/>
                <w14:ligatures w14:val="none"/>
              </w:rPr>
            </w:pPr>
          </w:p>
        </w:tc>
      </w:tr>
      <w:tr w:rsidR="002D03ED" w:rsidRPr="008C3E92" w14:paraId="2CBFF5B2" w14:textId="77777777" w:rsidTr="00ED0223">
        <w:trPr>
          <w:trHeight w:val="558"/>
        </w:trPr>
        <w:tc>
          <w:tcPr>
            <w:tcW w:w="10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0BAE8B9" w14:textId="77777777" w:rsidR="002D03ED" w:rsidRPr="008C3E92" w:rsidRDefault="002D03ED" w:rsidP="00ED0223">
            <w:pPr>
              <w:suppressAutoHyphens/>
              <w:snapToGrid w:val="0"/>
              <w:spacing w:after="40" w:line="240" w:lineRule="auto"/>
              <w:jc w:val="center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lastRenderedPageBreak/>
              <w:t>Cena brutto obejmuje :</w:t>
            </w:r>
          </w:p>
          <w:p w14:paraId="2D7EF3B3" w14:textId="77777777" w:rsidR="002D03ED" w:rsidRPr="008C3E92" w:rsidRDefault="002D03ED" w:rsidP="002D03ED">
            <w:pPr>
              <w:numPr>
                <w:ilvl w:val="0"/>
                <w:numId w:val="5"/>
              </w:numPr>
              <w:suppressAutoHyphens/>
              <w:snapToGrid w:val="0"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dostawy</w:t>
            </w:r>
          </w:p>
          <w:p w14:paraId="7A57E27B" w14:textId="77777777" w:rsidR="002D03ED" w:rsidRPr="008C3E92" w:rsidRDefault="002D03ED" w:rsidP="002D03ED">
            <w:pPr>
              <w:numPr>
                <w:ilvl w:val="0"/>
                <w:numId w:val="5"/>
              </w:numPr>
              <w:suppressAutoHyphens/>
              <w:snapToGrid w:val="0"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podatek VAT</w:t>
            </w:r>
          </w:p>
          <w:p w14:paraId="18987B54" w14:textId="77777777" w:rsidR="002D03ED" w:rsidRPr="008C3E92" w:rsidRDefault="002D03ED" w:rsidP="002D03ED">
            <w:pPr>
              <w:numPr>
                <w:ilvl w:val="0"/>
                <w:numId w:val="5"/>
              </w:numPr>
              <w:suppressAutoHyphens/>
              <w:snapToGrid w:val="0"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wszystkie inne koszty składające się na cykl życia przedmiotowej dostawy</w:t>
            </w:r>
          </w:p>
        </w:tc>
      </w:tr>
      <w:tr w:rsidR="002D03ED" w:rsidRPr="008C3E92" w14:paraId="15ABD01B" w14:textId="77777777" w:rsidTr="00ED0223">
        <w:trPr>
          <w:trHeight w:val="269"/>
        </w:trPr>
        <w:tc>
          <w:tcPr>
            <w:tcW w:w="10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417FA2" w14:textId="77777777" w:rsidR="002D03ED" w:rsidRPr="008C3E92" w:rsidRDefault="002D03ED" w:rsidP="002D03ED">
            <w:pPr>
              <w:numPr>
                <w:ilvl w:val="0"/>
                <w:numId w:val="1"/>
              </w:numPr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OŚWIADCZENIA:</w:t>
            </w:r>
          </w:p>
          <w:p w14:paraId="7ACA5F1C" w14:textId="77777777" w:rsidR="002D03ED" w:rsidRPr="008C3E92" w:rsidRDefault="002D03ED" w:rsidP="002D03ED">
            <w:pPr>
              <w:numPr>
                <w:ilvl w:val="0"/>
                <w:numId w:val="2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zamówienie zostanie zrealizowane w terminach określonych w SWZ oraz we wzorze umowy;</w:t>
            </w:r>
          </w:p>
          <w:p w14:paraId="40AFBFA4" w14:textId="77777777" w:rsidR="002D03ED" w:rsidRPr="008C3E92" w:rsidRDefault="002D03ED" w:rsidP="002D03ED">
            <w:pPr>
              <w:numPr>
                <w:ilvl w:val="0"/>
                <w:numId w:val="2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w cenie naszej oferty zostały uwzględnione wszystkie koszty wykonania zamówienia;</w:t>
            </w:r>
          </w:p>
          <w:p w14:paraId="3157C3D5" w14:textId="77777777" w:rsidR="002D03ED" w:rsidRPr="008C3E92" w:rsidRDefault="002D03ED" w:rsidP="002D03ED">
            <w:pPr>
              <w:numPr>
                <w:ilvl w:val="0"/>
                <w:numId w:val="2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zapoznaliśmy się ze Specyfikacją  Warunków Zamówienia oraz wzorem umowy i nie wnosimy do nich zastrzeżeń oraz przyjmujemy warunki w nich zawarte;</w:t>
            </w:r>
          </w:p>
          <w:p w14:paraId="0F008046" w14:textId="77777777" w:rsidR="002D03ED" w:rsidRPr="008C3E92" w:rsidRDefault="002D03ED" w:rsidP="002D03ED">
            <w:pPr>
              <w:numPr>
                <w:ilvl w:val="0"/>
                <w:numId w:val="2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uważamy się za związanych niniejszą ofertą przez okres 9</w:t>
            </w:r>
            <w:r w:rsidRPr="008C3E92">
              <w:rPr>
                <w:rFonts w:ascii="Cambria" w:eastAsia="NSimSun" w:hAnsi="Cambria" w:cs="Cambria"/>
                <w:b/>
                <w:bCs/>
                <w:lang w:eastAsia="zh-CN" w:bidi="hi-IN"/>
                <w14:ligatures w14:val="none"/>
              </w:rPr>
              <w:t>0 dni</w:t>
            </w: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 xml:space="preserve"> licząc od dnia otwarcia ofert (włącznie z tym dniem);</w:t>
            </w:r>
          </w:p>
          <w:p w14:paraId="2145B242" w14:textId="77777777" w:rsidR="002D03ED" w:rsidRPr="008C3E92" w:rsidRDefault="002D03ED" w:rsidP="002D03ED">
            <w:pPr>
              <w:numPr>
                <w:ilvl w:val="0"/>
                <w:numId w:val="2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 xml:space="preserve">akceptujemy, iż zapłata za zrealizowanie zamówienia nastąpi w terminie </w:t>
            </w: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do 60 dni</w:t>
            </w: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 xml:space="preserve"> od daty otrzymania przez Zamawiającego prawidłowo wystawionej faktury;</w:t>
            </w:r>
          </w:p>
          <w:p w14:paraId="09D443A1" w14:textId="77777777" w:rsidR="002D03ED" w:rsidRPr="008C3E92" w:rsidRDefault="002D03ED" w:rsidP="002D03ED">
            <w:pPr>
              <w:numPr>
                <w:ilvl w:val="0"/>
                <w:numId w:val="2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Times New Roman" w:hAnsi="Cambria" w:cs="Cambria"/>
                <w:lang w:eastAsia="zh-CN" w:bidi="hi-IN"/>
                <w14:ligatures w14:val="none"/>
              </w:rPr>
              <w:t>Zastrzegamy</w:t>
            </w:r>
            <w:r w:rsidRPr="008C3E92">
              <w:rPr>
                <w:rFonts w:ascii="Cambria" w:eastAsia="Times New Roman" w:hAnsi="Cambria" w:cs="Cambria"/>
                <w:b/>
                <w:bCs/>
                <w:lang w:eastAsia="zh-CN" w:bidi="hi-IN"/>
                <w14:ligatures w14:val="none"/>
              </w:rPr>
              <w:t xml:space="preserve"> </w:t>
            </w:r>
            <w:r w:rsidRPr="008C3E92">
              <w:rPr>
                <w:rFonts w:ascii="Cambria" w:eastAsia="Times New Roman" w:hAnsi="Cambria" w:cs="Cambria"/>
                <w:lang w:eastAsia="zh-CN" w:bidi="hi-IN"/>
                <w14:ligatures w14:val="none"/>
              </w:rPr>
              <w:t>sobie następujące informacje stanowiące tajemnicę przedsiębiorstwa w rozumieniu przepisów o zwalczaniu nieuczciwej konkurencji:  .......................................</w:t>
            </w:r>
          </w:p>
          <w:p w14:paraId="2F332D10" w14:textId="77777777" w:rsidR="002D03ED" w:rsidRPr="008C3E92" w:rsidRDefault="002D03ED" w:rsidP="002D03ED">
            <w:pPr>
              <w:numPr>
                <w:ilvl w:val="0"/>
                <w:numId w:val="2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Times New Roman" w:hAnsi="Cambria" w:cs="Cambria"/>
                <w:b/>
                <w:bCs/>
                <w:lang w:eastAsia="zh-CN" w:bidi="hi-IN"/>
                <w14:ligatures w14:val="none"/>
              </w:rPr>
              <w:t>Pod groźbą odpowiedzialności karnej załączone do Oferty dokumenty opisują stan prawny i faktyczny, aktualny na dzień otwarcia ofert (art. 297 Kodeksu Karnego).</w:t>
            </w:r>
          </w:p>
          <w:p w14:paraId="595493C8" w14:textId="77777777" w:rsidR="002D03ED" w:rsidRPr="008C3E92" w:rsidRDefault="002D03ED" w:rsidP="002D03ED">
            <w:pPr>
              <w:numPr>
                <w:ilvl w:val="0"/>
                <w:numId w:val="2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OŚWIADCZAMY,</w:t>
            </w: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 xml:space="preserve"> że wypełniliśmy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1CB638C0" w14:textId="77777777" w:rsidR="002D03ED" w:rsidRPr="008C3E92" w:rsidRDefault="002D03ED" w:rsidP="00ED0223">
            <w:pPr>
              <w:tabs>
                <w:tab w:val="left" w:pos="459"/>
              </w:tabs>
              <w:suppressAutoHyphens/>
              <w:spacing w:after="40" w:line="240" w:lineRule="auto"/>
              <w:jc w:val="both"/>
              <w:textAlignment w:val="baseline"/>
              <w:rPr>
                <w:rFonts w:ascii="Cambria" w:eastAsia="NSimSun" w:hAnsi="Cambria" w:cs="Cambria"/>
                <w:lang w:eastAsia="zh-CN" w:bidi="hi-IN"/>
                <w14:ligatures w14:val="none"/>
              </w:rPr>
            </w:pPr>
          </w:p>
        </w:tc>
      </w:tr>
      <w:tr w:rsidR="002D03ED" w:rsidRPr="008C3E92" w14:paraId="26828427" w14:textId="77777777" w:rsidTr="00ED0223">
        <w:trPr>
          <w:trHeight w:val="426"/>
        </w:trPr>
        <w:tc>
          <w:tcPr>
            <w:tcW w:w="10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B5B51AE" w14:textId="77777777" w:rsidR="002D03ED" w:rsidRPr="008C3E92" w:rsidRDefault="002D03ED" w:rsidP="002D03ED">
            <w:pPr>
              <w:numPr>
                <w:ilvl w:val="0"/>
                <w:numId w:val="1"/>
              </w:numPr>
              <w:suppressAutoHyphens/>
              <w:spacing w:after="40" w:line="240" w:lineRule="auto"/>
              <w:ind w:left="459" w:hanging="425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ZOBOWIĄZANIA W PRZYPADKU PRZYZNANIA ZAMÓWIENIA:</w:t>
            </w:r>
          </w:p>
          <w:p w14:paraId="7959710D" w14:textId="77777777" w:rsidR="002D03ED" w:rsidRPr="008C3E92" w:rsidRDefault="002D03ED" w:rsidP="002D03ED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zobowiązujemy się do zawarcia umowy w miejscu i terminie wyznaczonym przez Zamawiającego;</w:t>
            </w:r>
          </w:p>
          <w:p w14:paraId="7752EED7" w14:textId="77777777" w:rsidR="002D03ED" w:rsidRPr="008C3E92" w:rsidRDefault="002D03ED" w:rsidP="002D03ED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</w:t>
            </w:r>
          </w:p>
          <w:p w14:paraId="43A19655" w14:textId="77777777" w:rsidR="002D03ED" w:rsidRPr="008C3E92" w:rsidRDefault="002D03ED" w:rsidP="00ED0223">
            <w:pPr>
              <w:tabs>
                <w:tab w:val="left" w:pos="3672"/>
              </w:tabs>
              <w:suppressAutoHyphens/>
              <w:spacing w:after="40" w:line="240" w:lineRule="auto"/>
              <w:ind w:left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Cs/>
                <w:iCs/>
                <w:lang w:eastAsia="zh-CN" w:bidi="hi-IN"/>
                <w14:ligatures w14:val="none"/>
              </w:rPr>
              <w:t>e-mail: ………...……........………….…………………..……....….</w:t>
            </w:r>
          </w:p>
          <w:p w14:paraId="291107D5" w14:textId="77777777" w:rsidR="002D03ED" w:rsidRPr="008C3E92" w:rsidRDefault="002D03ED" w:rsidP="00ED0223">
            <w:pPr>
              <w:tabs>
                <w:tab w:val="left" w:pos="3672"/>
              </w:tabs>
              <w:suppressAutoHyphens/>
              <w:spacing w:after="40" w:line="240" w:lineRule="auto"/>
              <w:ind w:left="459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Cs/>
                <w:iCs/>
                <w:lang w:eastAsia="zh-CN" w:bidi="hi-IN"/>
                <w14:ligatures w14:val="none"/>
              </w:rPr>
              <w:t>tel./fax: .....................................................………..;</w:t>
            </w:r>
          </w:p>
          <w:p w14:paraId="0D663EC3" w14:textId="77777777" w:rsidR="002D03ED" w:rsidRPr="008C3E92" w:rsidRDefault="002D03ED" w:rsidP="00ED0223">
            <w:pPr>
              <w:tabs>
                <w:tab w:val="left" w:pos="3672"/>
              </w:tabs>
              <w:suppressAutoHyphens/>
              <w:spacing w:after="40" w:line="240" w:lineRule="auto"/>
              <w:ind w:left="459" w:hanging="459"/>
              <w:jc w:val="both"/>
              <w:textAlignment w:val="baseline"/>
              <w:rPr>
                <w:rFonts w:ascii="Cambria" w:eastAsia="NSimSun" w:hAnsi="Cambria" w:cs="Cambria"/>
                <w:bCs/>
                <w:iCs/>
                <w:lang w:eastAsia="zh-CN" w:bidi="hi-IN"/>
                <w14:ligatures w14:val="none"/>
              </w:rPr>
            </w:pPr>
          </w:p>
        </w:tc>
      </w:tr>
      <w:tr w:rsidR="002D03ED" w:rsidRPr="008C3E92" w14:paraId="40FD5385" w14:textId="77777777" w:rsidTr="00ED0223">
        <w:trPr>
          <w:trHeight w:val="1597"/>
        </w:trPr>
        <w:tc>
          <w:tcPr>
            <w:tcW w:w="10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148051" w14:textId="77777777" w:rsidR="002D03ED" w:rsidRPr="008C3E92" w:rsidRDefault="002D03ED" w:rsidP="002D03ED">
            <w:pPr>
              <w:numPr>
                <w:ilvl w:val="0"/>
                <w:numId w:val="1"/>
              </w:numPr>
              <w:suppressAutoHyphens/>
              <w:spacing w:after="40" w:line="240" w:lineRule="auto"/>
              <w:ind w:left="459" w:hanging="459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PODWYKONAWCY:</w:t>
            </w:r>
          </w:p>
          <w:p w14:paraId="458B8D73" w14:textId="77777777" w:rsidR="002D03ED" w:rsidRPr="008C3E92" w:rsidRDefault="002D03ED" w:rsidP="00ED0223">
            <w:pPr>
              <w:suppressAutoHyphens/>
              <w:spacing w:after="0" w:line="240" w:lineRule="auto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Podwykonawcom zamierzam powierzyć poniższe części zamówienia (Jeżeli jest to wiadome, należy podać również dane proponowanych podwykonawców)</w:t>
            </w:r>
          </w:p>
          <w:p w14:paraId="15BE4F85" w14:textId="77777777" w:rsidR="002D03ED" w:rsidRPr="008C3E92" w:rsidRDefault="002D03ED" w:rsidP="002D03ED">
            <w:pPr>
              <w:numPr>
                <w:ilvl w:val="0"/>
                <w:numId w:val="4"/>
              </w:numPr>
              <w:suppressAutoHyphens/>
              <w:spacing w:after="40" w:line="240" w:lineRule="auto"/>
              <w:ind w:left="459" w:hanging="425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2D03ED" w:rsidRPr="008C3E92" w14:paraId="70581787" w14:textId="77777777" w:rsidTr="00ED0223">
        <w:trPr>
          <w:trHeight w:val="281"/>
        </w:trPr>
        <w:tc>
          <w:tcPr>
            <w:tcW w:w="10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79E39E" w14:textId="77777777" w:rsidR="002D03ED" w:rsidRPr="008C3E92" w:rsidRDefault="002D03ED" w:rsidP="002D03ED">
            <w:pPr>
              <w:numPr>
                <w:ilvl w:val="0"/>
                <w:numId w:val="1"/>
              </w:numPr>
              <w:suppressAutoHyphens/>
              <w:spacing w:after="40" w:line="240" w:lineRule="auto"/>
              <w:ind w:left="459" w:hanging="459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b/>
                <w:lang w:eastAsia="zh-CN" w:bidi="hi-IN"/>
                <w14:ligatures w14:val="none"/>
              </w:rPr>
              <w:t>SPIS TREŚCI:</w:t>
            </w:r>
          </w:p>
          <w:p w14:paraId="4C1DF71E" w14:textId="77777777" w:rsidR="002D03ED" w:rsidRPr="008C3E92" w:rsidRDefault="002D03ED" w:rsidP="00ED0223">
            <w:pPr>
              <w:suppressAutoHyphens/>
              <w:spacing w:after="40" w:line="240" w:lineRule="auto"/>
              <w:jc w:val="both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Integralną część oferty stanowią następujące dokumenty:</w:t>
            </w:r>
          </w:p>
          <w:p w14:paraId="349E281E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1) ........................................................................................................................................................</w:t>
            </w:r>
          </w:p>
          <w:p w14:paraId="3275E828" w14:textId="77777777" w:rsidR="002D03ED" w:rsidRPr="008C3E92" w:rsidRDefault="002D03ED" w:rsidP="00ED0223">
            <w:pPr>
              <w:suppressAutoHyphens/>
              <w:spacing w:after="40" w:line="240" w:lineRule="auto"/>
              <w:ind w:left="34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Oferta została złożona na .............. kolejno ponumerowanych stronach.</w:t>
            </w:r>
          </w:p>
        </w:tc>
      </w:tr>
      <w:tr w:rsidR="002D03ED" w:rsidRPr="008C3E92" w14:paraId="0BD7DF3F" w14:textId="77777777" w:rsidTr="00ED0223">
        <w:trPr>
          <w:trHeight w:val="1683"/>
        </w:trPr>
        <w:tc>
          <w:tcPr>
            <w:tcW w:w="10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bottom"/>
          </w:tcPr>
          <w:p w14:paraId="7E8B7D71" w14:textId="77777777" w:rsidR="002D03ED" w:rsidRPr="008C3E92" w:rsidRDefault="002D03ED" w:rsidP="00ED0223">
            <w:pPr>
              <w:suppressAutoHyphens/>
              <w:spacing w:after="0" w:line="240" w:lineRule="auto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..................................... , dnia ..............................</w:t>
            </w:r>
          </w:p>
          <w:p w14:paraId="48584B5E" w14:textId="77777777" w:rsidR="002D03ED" w:rsidRPr="008C3E92" w:rsidRDefault="002D03ED" w:rsidP="00ED0223">
            <w:pPr>
              <w:suppressAutoHyphens/>
              <w:spacing w:after="0" w:line="240" w:lineRule="auto"/>
              <w:jc w:val="right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NSimSun" w:hAnsi="Cambria" w:cs="Cambria"/>
                <w:lang w:eastAsia="zh-CN" w:bidi="hi-IN"/>
                <w14:ligatures w14:val="none"/>
              </w:rPr>
              <w:t>....................................................................................</w:t>
            </w:r>
          </w:p>
          <w:p w14:paraId="7E501D9A" w14:textId="77777777" w:rsidR="002D03ED" w:rsidRPr="008C3E92" w:rsidRDefault="002D03ED" w:rsidP="00ED0223">
            <w:pPr>
              <w:suppressAutoHyphens/>
              <w:spacing w:after="0" w:line="240" w:lineRule="auto"/>
              <w:jc w:val="right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Times New Roman" w:hAnsi="Cambria" w:cs="Cambria"/>
                <w:b/>
                <w:i/>
                <w:lang w:eastAsia="zh-CN" w:bidi="hi-IN"/>
                <w14:ligatures w14:val="none"/>
              </w:rPr>
              <w:t>Podpisy przedstawicieli Wykonawcy</w:t>
            </w:r>
          </w:p>
          <w:p w14:paraId="628C8F95" w14:textId="77777777" w:rsidR="002D03ED" w:rsidRPr="008C3E92" w:rsidRDefault="002D03ED" w:rsidP="00ED0223">
            <w:pPr>
              <w:suppressAutoHyphens/>
              <w:spacing w:after="0" w:line="240" w:lineRule="auto"/>
              <w:jc w:val="right"/>
              <w:textAlignment w:val="baseline"/>
              <w:rPr>
                <w:rFonts w:ascii="Liberation Serif" w:eastAsia="NSimSun" w:hAnsi="Liberation Serif" w:cs="Arial"/>
                <w:lang w:eastAsia="zh-CN" w:bidi="hi-IN"/>
                <w14:ligatures w14:val="none"/>
              </w:rPr>
            </w:pPr>
            <w:r w:rsidRPr="008C3E92">
              <w:rPr>
                <w:rFonts w:ascii="Cambria" w:eastAsia="Times New Roman" w:hAnsi="Cambria" w:cs="Cambria"/>
                <w:b/>
                <w:i/>
                <w:iCs/>
                <w:lang w:eastAsia="zh-CN" w:bidi="hi-IN"/>
                <w14:ligatures w14:val="none"/>
              </w:rPr>
              <w:t>upoważnionych do jego reprezentowania</w:t>
            </w:r>
          </w:p>
          <w:p w14:paraId="456D4409" w14:textId="77777777" w:rsidR="002D03ED" w:rsidRPr="008C3E92" w:rsidRDefault="002D03ED" w:rsidP="00ED0223">
            <w:pPr>
              <w:suppressAutoHyphens/>
              <w:spacing w:after="40" w:line="240" w:lineRule="auto"/>
              <w:textAlignment w:val="baseline"/>
              <w:rPr>
                <w:rFonts w:ascii="Cambria" w:eastAsia="Times New Roman" w:hAnsi="Cambria" w:cs="Cambria"/>
                <w:b/>
                <w:i/>
                <w:iCs/>
                <w:lang w:eastAsia="zh-CN" w:bidi="hi-IN"/>
                <w14:ligatures w14:val="none"/>
              </w:rPr>
            </w:pPr>
          </w:p>
        </w:tc>
      </w:tr>
    </w:tbl>
    <w:p w14:paraId="18C56E3A" w14:textId="77777777" w:rsidR="002D03ED" w:rsidRDefault="002D03ED"/>
    <w:sectPr w:rsidR="002D0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libri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Cambria" w:hAnsi="Cambria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687" w:hanging="180"/>
      </w:pPr>
    </w:lvl>
  </w:abstractNum>
  <w:abstractNum w:abstractNumId="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  <w:rPr>
        <w:rFonts w:ascii="Cambria" w:hAnsi="Cambria" w:cs="Calibri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23"/>
    <w:multiLevelType w:val="multilevel"/>
    <w:tmpl w:val="00000023"/>
    <w:name w:val="WW8Num35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</w:abstractNum>
  <w:abstractNum w:abstractNumId="5" w15:restartNumberingAfterBreak="0">
    <w:nsid w:val="30E02E92"/>
    <w:multiLevelType w:val="hybridMultilevel"/>
    <w:tmpl w:val="5322B8AC"/>
    <w:lvl w:ilvl="0" w:tplc="9E000E7E">
      <w:start w:val="2"/>
      <w:numFmt w:val="upperLetter"/>
      <w:lvlText w:val="%1."/>
      <w:lvlJc w:val="left"/>
      <w:pPr>
        <w:ind w:left="720" w:hanging="360"/>
      </w:pPr>
      <w:rPr>
        <w:rFonts w:ascii="Cambria" w:hAnsi="Cambria" w:cs="Cambr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18674">
    <w:abstractNumId w:val="0"/>
  </w:num>
  <w:num w:numId="2" w16cid:durableId="412747959">
    <w:abstractNumId w:val="1"/>
  </w:num>
  <w:num w:numId="3" w16cid:durableId="2028098881">
    <w:abstractNumId w:val="2"/>
  </w:num>
  <w:num w:numId="4" w16cid:durableId="1991522069">
    <w:abstractNumId w:val="3"/>
  </w:num>
  <w:num w:numId="5" w16cid:durableId="1260797061">
    <w:abstractNumId w:val="4"/>
  </w:num>
  <w:num w:numId="6" w16cid:durableId="78216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3ED"/>
    <w:rsid w:val="002D03ED"/>
    <w:rsid w:val="00AE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91D5"/>
  <w15:chartTrackingRefBased/>
  <w15:docId w15:val="{5536371C-FA6D-4E15-8223-391C2FE47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3ED"/>
  </w:style>
  <w:style w:type="paragraph" w:styleId="Nagwek1">
    <w:name w:val="heading 1"/>
    <w:basedOn w:val="Normalny"/>
    <w:next w:val="Normalny"/>
    <w:link w:val="Nagwek1Znak"/>
    <w:uiPriority w:val="9"/>
    <w:qFormat/>
    <w:rsid w:val="002D0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0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03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0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03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0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0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0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0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03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03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03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03E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03E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03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03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03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03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0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0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0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0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0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03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03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03E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03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03E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03E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1</cp:revision>
  <dcterms:created xsi:type="dcterms:W3CDTF">2025-12-02T07:18:00Z</dcterms:created>
  <dcterms:modified xsi:type="dcterms:W3CDTF">2025-12-02T07:18:00Z</dcterms:modified>
</cp:coreProperties>
</file>